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Pr="00B96B00" w:rsidRDefault="00696625" w:rsidP="00573FD3">
      <w:pPr>
        <w:pStyle w:val="Tytu"/>
        <w:tabs>
          <w:tab w:val="left" w:pos="851"/>
        </w:tabs>
        <w:spacing w:line="360" w:lineRule="auto"/>
        <w:rPr>
          <w:b/>
          <w:color w:val="215868"/>
          <w:sz w:val="36"/>
          <w:szCs w:val="36"/>
        </w:rPr>
      </w:pPr>
      <w:r>
        <w:rPr>
          <w:b/>
          <w:color w:val="215868"/>
          <w:sz w:val="36"/>
          <w:szCs w:val="36"/>
        </w:rPr>
        <w:t>Zadania</w:t>
      </w:r>
    </w:p>
    <w:p w:rsidR="00C123B1" w:rsidRDefault="00C123B1" w:rsidP="00C123B1">
      <w:pPr>
        <w:rPr>
          <w:lang w:eastAsia="pl-PL"/>
        </w:rPr>
      </w:pPr>
    </w:p>
    <w:p w:rsidR="002F2AA7" w:rsidRDefault="002F2AA7" w:rsidP="002F2AA7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DA2F47" wp14:editId="4A5486E4">
                <wp:simplePos x="0" y="0"/>
                <wp:positionH relativeFrom="column">
                  <wp:posOffset>2546985</wp:posOffset>
                </wp:positionH>
                <wp:positionV relativeFrom="paragraph">
                  <wp:posOffset>2250440</wp:posOffset>
                </wp:positionV>
                <wp:extent cx="885825" cy="276225"/>
                <wp:effectExtent l="0" t="0" r="28575" b="2857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5" o:spid="_x0000_s1026" style="position:absolute;margin-left:200.55pt;margin-top:177.2pt;width:69.7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" fillcolor="white [3201]" strokecolor="#9bbb59 [3206]" strokeweight="2pt"/>
            </w:pict>
          </mc:Fallback>
        </mc:AlternateContent>
      </w: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8F873C" wp14:editId="4A43B095">
                <wp:simplePos x="0" y="0"/>
                <wp:positionH relativeFrom="column">
                  <wp:posOffset>726440</wp:posOffset>
                </wp:positionH>
                <wp:positionV relativeFrom="paragraph">
                  <wp:posOffset>2248535</wp:posOffset>
                </wp:positionV>
                <wp:extent cx="885825" cy="276225"/>
                <wp:effectExtent l="0" t="0" r="28575" b="2857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6" o:spid="_x0000_s1026" style="position:absolute;margin-left:57.2pt;margin-top:177.05pt;width:69.7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" fillcolor="white [3201]" strokecolor="#9bbb59 [3206]" strokeweight="2pt"/>
            </w:pict>
          </mc:Fallback>
        </mc:AlternateContent>
      </w: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558D74" wp14:editId="31205117">
                <wp:simplePos x="0" y="0"/>
                <wp:positionH relativeFrom="column">
                  <wp:posOffset>4390390</wp:posOffset>
                </wp:positionH>
                <wp:positionV relativeFrom="paragraph">
                  <wp:posOffset>2244725</wp:posOffset>
                </wp:positionV>
                <wp:extent cx="885825" cy="276225"/>
                <wp:effectExtent l="0" t="0" r="28575" b="28575"/>
                <wp:wrapNone/>
                <wp:docPr id="26" name="Prostokąt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6" o:spid="_x0000_s1026" style="position:absolute;margin-left:345.7pt;margin-top:176.75pt;width:69.7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" fillcolor="white [3201]" strokecolor="#9bbb59 [3206]" strokeweight="2pt"/>
            </w:pict>
          </mc:Fallback>
        </mc:AlternateContent>
      </w:r>
      <w:r w:rsidR="00696625" w:rsidRPr="002F2AA7">
        <w:rPr>
          <w:b/>
          <w:noProof/>
          <w:color w:val="215868"/>
          <w:sz w:val="32"/>
          <w:szCs w:val="28"/>
        </w:rPr>
        <w:t>Kolorowe figury</w:t>
      </w:r>
      <w:r w:rsidR="00696625" w:rsidRPr="002F2AA7">
        <w:rPr>
          <w:noProof/>
          <w:color w:val="215868"/>
          <w:sz w:val="32"/>
          <w:szCs w:val="28"/>
        </w:rPr>
        <w:br/>
      </w:r>
      <w:r w:rsidR="00696625" w:rsidRPr="002F2AA7">
        <w:rPr>
          <w:noProof/>
          <w:color w:val="215868"/>
          <w:sz w:val="32"/>
          <w:szCs w:val="28"/>
        </w:rPr>
        <w:t xml:space="preserve">Oblicz pole </w:t>
      </w:r>
      <w:r w:rsidR="00545FBA">
        <w:rPr>
          <w:noProof/>
          <w:color w:val="215868"/>
          <w:sz w:val="32"/>
          <w:szCs w:val="28"/>
        </w:rPr>
        <w:t>zielonej</w:t>
      </w:r>
      <w:r w:rsidR="00696625" w:rsidRPr="002F2AA7">
        <w:rPr>
          <w:noProof/>
          <w:color w:val="215868"/>
          <w:sz w:val="32"/>
          <w:szCs w:val="28"/>
        </w:rPr>
        <w:t xml:space="preserve"> figury, wiedząc, że bok małego kwadratu </w:t>
      </w:r>
      <w:r w:rsidR="00545FBA">
        <w:rPr>
          <w:noProof/>
          <w:color w:val="215868"/>
          <w:sz w:val="32"/>
          <w:szCs w:val="28"/>
        </w:rPr>
        <w:br/>
      </w:r>
      <w:r w:rsidR="00696625" w:rsidRPr="002F2AA7">
        <w:rPr>
          <w:noProof/>
          <w:color w:val="215868"/>
          <w:sz w:val="32"/>
          <w:szCs w:val="28"/>
        </w:rPr>
        <w:t xml:space="preserve">równa się </w:t>
      </w:r>
      <w:r w:rsidRPr="002F2AA7">
        <w:rPr>
          <w:b/>
          <w:noProof/>
          <w:color w:val="00B0F0"/>
          <w:sz w:val="32"/>
          <w:szCs w:val="28"/>
        </w:rPr>
        <w:t>1</w:t>
      </w:r>
      <w:r>
        <w:rPr>
          <w:noProof/>
          <w:color w:val="215868"/>
          <w:sz w:val="32"/>
          <w:szCs w:val="28"/>
        </w:rPr>
        <w:t>.</w:t>
      </w:r>
      <w:r>
        <w:rPr>
          <w:noProof/>
          <w:color w:val="215868"/>
          <w:sz w:val="32"/>
          <w:szCs w:val="28"/>
        </w:rPr>
        <w:br/>
      </w:r>
      <w:r w:rsidR="00545FBA">
        <w:object w:dxaOrig="8569" w:dyaOrig="27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8.4pt;height:139.2pt" o:ole="">
            <v:imagedata r:id="rId9" o:title=""/>
          </v:shape>
          <o:OLEObject Type="Embed" ProgID="CorelDraw.Graphic.15" ShapeID="_x0000_i1025" DrawAspect="Content" ObjectID="_1438980244" r:id="rId10"/>
        </w:object>
      </w:r>
      <w:r>
        <w:br/>
      </w:r>
    </w:p>
    <w:p w:rsidR="002F2AA7" w:rsidRPr="002F2AA7" w:rsidRDefault="002F2AA7" w:rsidP="002F2AA7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 w:rsidRPr="002F2AA7">
        <w:rPr>
          <w:b/>
          <w:noProof/>
          <w:color w:val="215868"/>
          <w:sz w:val="32"/>
          <w:szCs w:val="28"/>
        </w:rPr>
        <w:t>Kolorowe odcinki</w:t>
      </w:r>
      <w:r w:rsidRPr="002F2AA7">
        <w:rPr>
          <w:b/>
          <w:noProof/>
          <w:color w:val="215868"/>
          <w:sz w:val="32"/>
          <w:szCs w:val="28"/>
        </w:rPr>
        <w:br/>
      </w:r>
      <w:r w:rsidRPr="002F2AA7">
        <w:rPr>
          <w:noProof/>
          <w:color w:val="215868"/>
          <w:sz w:val="32"/>
          <w:szCs w:val="28"/>
        </w:rPr>
        <w:t xml:space="preserve">Przyjmujemy, że bok małego kwadratu równa się </w:t>
      </w:r>
      <w:r w:rsidRPr="002F2AA7">
        <w:rPr>
          <w:b/>
          <w:noProof/>
          <w:color w:val="215868"/>
          <w:sz w:val="32"/>
          <w:szCs w:val="28"/>
        </w:rPr>
        <w:t>1 cm</w:t>
      </w:r>
      <w:r w:rsidRPr="002F2AA7">
        <w:rPr>
          <w:noProof/>
          <w:color w:val="215868"/>
          <w:sz w:val="32"/>
          <w:szCs w:val="28"/>
        </w:rPr>
        <w:t xml:space="preserve">. Narysowany odcinek to </w:t>
      </w:r>
      <w:r w:rsidR="00545FBA">
        <w:rPr>
          <w:noProof/>
          <w:color w:val="215868"/>
          <w:sz w:val="32"/>
          <w:szCs w:val="28"/>
        </w:rPr>
        <w:t>wysokość</w:t>
      </w:r>
      <w:r w:rsidRPr="002F2AA7">
        <w:rPr>
          <w:noProof/>
          <w:color w:val="215868"/>
          <w:sz w:val="32"/>
          <w:szCs w:val="28"/>
        </w:rPr>
        <w:t xml:space="preserve"> trójkąta.</w:t>
      </w:r>
    </w:p>
    <w:p w:rsidR="002F2AA7" w:rsidRPr="002F2AA7" w:rsidRDefault="002F2AA7" w:rsidP="002F2AA7">
      <w:pPr>
        <w:pStyle w:val="Tytu"/>
        <w:tabs>
          <w:tab w:val="left" w:pos="426"/>
        </w:tabs>
        <w:spacing w:line="276" w:lineRule="auto"/>
        <w:ind w:left="454"/>
        <w:rPr>
          <w:noProof/>
          <w:color w:val="215868"/>
          <w:sz w:val="32"/>
          <w:szCs w:val="28"/>
        </w:rPr>
      </w:pPr>
      <w:r w:rsidRPr="002F2AA7">
        <w:rPr>
          <w:noProof/>
          <w:color w:val="215868"/>
          <w:sz w:val="32"/>
          <w:szCs w:val="28"/>
        </w:rPr>
        <w:t>Narysuj trójkąt ostrokątny, prostokątny i rozwartokątny tak, aby powstał trójkąt o podanym polu.</w:t>
      </w:r>
      <w:r>
        <w:rPr>
          <w:noProof/>
          <w:color w:val="215868"/>
          <w:sz w:val="32"/>
          <w:szCs w:val="28"/>
        </w:rPr>
        <w:br/>
      </w:r>
      <w:r w:rsidR="00545FBA">
        <w:object w:dxaOrig="8569" w:dyaOrig="2781">
          <v:shape id="_x0000_i1026" type="#_x0000_t75" style="width:428.4pt;height:139.2pt" o:ole="">
            <v:imagedata r:id="rId11" o:title=""/>
          </v:shape>
          <o:OLEObject Type="Embed" ProgID="CorelDraw.Graphic.15" ShapeID="_x0000_i1026" DrawAspect="Content" ObjectID="_1438980245" r:id="rId12"/>
        </w:object>
      </w:r>
      <w:r>
        <w:br/>
      </w:r>
    </w:p>
    <w:p w:rsidR="002F2AA7" w:rsidRPr="002F2AA7" w:rsidRDefault="002F2AA7" w:rsidP="00545FBA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F72D1A" wp14:editId="298A0FD2">
                <wp:simplePos x="0" y="0"/>
                <wp:positionH relativeFrom="column">
                  <wp:posOffset>5050790</wp:posOffset>
                </wp:positionH>
                <wp:positionV relativeFrom="paragraph">
                  <wp:posOffset>853440</wp:posOffset>
                </wp:positionV>
                <wp:extent cx="885825" cy="276225"/>
                <wp:effectExtent l="0" t="0" r="28575" b="28575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7" o:spid="_x0000_s1026" style="position:absolute;margin-left:397.7pt;margin-top:67.2pt;width:69.75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" fillcolor="white [3201]" strokecolor="#9bbb59 [3206]" strokeweight="2pt"/>
            </w:pict>
          </mc:Fallback>
        </mc:AlternateContent>
      </w:r>
      <w:r w:rsidRPr="002F2AA7">
        <w:rPr>
          <w:b/>
          <w:noProof/>
          <w:color w:val="215868"/>
          <w:sz w:val="32"/>
          <w:szCs w:val="28"/>
        </w:rPr>
        <w:t>Pole trójkąta</w:t>
      </w:r>
      <w:r>
        <w:rPr>
          <w:b/>
          <w:noProof/>
          <w:color w:val="215868"/>
          <w:sz w:val="32"/>
          <w:szCs w:val="28"/>
        </w:rPr>
        <w:br/>
      </w:r>
      <w:r w:rsidR="00545FBA" w:rsidRPr="00545FBA">
        <w:rPr>
          <w:noProof/>
          <w:color w:val="215868"/>
          <w:sz w:val="32"/>
          <w:szCs w:val="28"/>
        </w:rPr>
        <w:t xml:space="preserve">Podstawa trójkąta jest </w:t>
      </w:r>
      <w:r w:rsidR="00545FBA" w:rsidRPr="00545FBA">
        <w:rPr>
          <w:b/>
          <w:noProof/>
          <w:color w:val="215868"/>
          <w:sz w:val="32"/>
          <w:szCs w:val="28"/>
        </w:rPr>
        <w:t>trzy razy</w:t>
      </w:r>
      <w:r w:rsidR="00545FBA" w:rsidRPr="00545FBA">
        <w:rPr>
          <w:noProof/>
          <w:color w:val="215868"/>
          <w:sz w:val="32"/>
          <w:szCs w:val="28"/>
        </w:rPr>
        <w:t xml:space="preserve"> dłuższa od wysokości </w:t>
      </w:r>
      <w:r w:rsidR="00545FBA">
        <w:rPr>
          <w:noProof/>
          <w:color w:val="215868"/>
          <w:sz w:val="32"/>
          <w:szCs w:val="28"/>
        </w:rPr>
        <w:br/>
      </w:r>
      <w:r w:rsidR="00545FBA" w:rsidRPr="00545FBA">
        <w:rPr>
          <w:noProof/>
          <w:color w:val="215868"/>
          <w:sz w:val="32"/>
          <w:szCs w:val="28"/>
        </w:rPr>
        <w:t xml:space="preserve">i wynosi  </w:t>
      </w:r>
      <w:r w:rsidR="00545FBA" w:rsidRPr="00545FBA">
        <w:rPr>
          <w:b/>
          <w:noProof/>
          <w:color w:val="215868"/>
          <w:sz w:val="32"/>
          <w:szCs w:val="28"/>
        </w:rPr>
        <w:t>12,3 cm</w:t>
      </w:r>
      <w:r w:rsidR="00545FBA" w:rsidRPr="00545FBA">
        <w:rPr>
          <w:noProof/>
          <w:color w:val="215868"/>
          <w:sz w:val="32"/>
          <w:szCs w:val="28"/>
        </w:rPr>
        <w:t>. Jakie pole ma ten trójkąt</w:t>
      </w:r>
      <w:r w:rsidR="00545FBA">
        <w:rPr>
          <w:noProof/>
          <w:color w:val="215868"/>
          <w:sz w:val="32"/>
          <w:szCs w:val="28"/>
        </w:rPr>
        <w:t>?</w:t>
      </w:r>
      <w:r>
        <w:rPr>
          <w:noProof/>
          <w:color w:val="215868"/>
          <w:sz w:val="32"/>
          <w:szCs w:val="28"/>
        </w:rPr>
        <w:br/>
      </w:r>
      <w:r>
        <w:rPr>
          <w:noProof/>
          <w:color w:val="215868"/>
          <w:sz w:val="32"/>
          <w:szCs w:val="28"/>
        </w:rPr>
        <w:br/>
      </w:r>
    </w:p>
    <w:p w:rsidR="002F2AA7" w:rsidRDefault="002F2AA7">
      <w:pPr>
        <w:spacing w:after="0" w:line="240" w:lineRule="auto"/>
        <w:rPr>
          <w:rFonts w:ascii="Cambria" w:eastAsia="Times New Roman" w:hAnsi="Cambria"/>
          <w:b/>
          <w:noProof/>
          <w:color w:val="215868"/>
          <w:kern w:val="28"/>
          <w:sz w:val="32"/>
          <w:szCs w:val="28"/>
          <w:lang w:eastAsia="pl-PL"/>
        </w:rPr>
      </w:pPr>
      <w:r>
        <w:rPr>
          <w:b/>
          <w:noProof/>
          <w:color w:val="215868"/>
          <w:sz w:val="32"/>
          <w:szCs w:val="28"/>
        </w:rPr>
        <w:br w:type="page"/>
      </w:r>
    </w:p>
    <w:p w:rsidR="002F2AA7" w:rsidRPr="002F2AA7" w:rsidRDefault="002F2AA7" w:rsidP="00545FBA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 w:rsidRPr="002F2AA7">
        <w:rPr>
          <w:b/>
          <w:noProof/>
          <w:color w:val="215868"/>
          <w:sz w:val="32"/>
          <w:szCs w:val="28"/>
        </w:rPr>
        <w:lastRenderedPageBreak/>
        <w:t>Jak zmieni się pole</w:t>
      </w:r>
      <w:r>
        <w:rPr>
          <w:noProof/>
          <w:color w:val="215868"/>
          <w:sz w:val="32"/>
          <w:szCs w:val="28"/>
        </w:rPr>
        <w:br/>
      </w:r>
      <w:r w:rsidR="00545FBA" w:rsidRPr="00545FBA">
        <w:rPr>
          <w:noProof/>
          <w:color w:val="215868"/>
          <w:sz w:val="32"/>
          <w:szCs w:val="28"/>
        </w:rPr>
        <w:t xml:space="preserve">Podstawa pierwszego trójkąta równa się </w:t>
      </w:r>
      <w:r w:rsidR="00545FBA" w:rsidRPr="00545FBA">
        <w:rPr>
          <w:b/>
          <w:noProof/>
          <w:color w:val="215868"/>
          <w:sz w:val="32"/>
          <w:szCs w:val="28"/>
        </w:rPr>
        <w:t>7cm</w:t>
      </w:r>
      <w:r w:rsidR="00545FBA" w:rsidRPr="00545FBA">
        <w:rPr>
          <w:noProof/>
          <w:color w:val="215868"/>
          <w:sz w:val="32"/>
          <w:szCs w:val="28"/>
        </w:rPr>
        <w:t xml:space="preserve">, a wysokość trójkąta równa się </w:t>
      </w:r>
      <w:r w:rsidR="00545FBA" w:rsidRPr="00545FBA">
        <w:rPr>
          <w:b/>
          <w:noProof/>
          <w:color w:val="215868"/>
          <w:sz w:val="32"/>
          <w:szCs w:val="28"/>
        </w:rPr>
        <w:t>5 cm</w:t>
      </w:r>
      <w:r w:rsidR="00545FBA" w:rsidRPr="00545FBA">
        <w:rPr>
          <w:noProof/>
          <w:color w:val="215868"/>
          <w:sz w:val="32"/>
          <w:szCs w:val="28"/>
        </w:rPr>
        <w:t xml:space="preserve">. Podstawa drugiego trójkąta również równa się </w:t>
      </w:r>
      <w:r w:rsidR="00545FBA">
        <w:rPr>
          <w:noProof/>
          <w:color w:val="215868"/>
          <w:sz w:val="32"/>
          <w:szCs w:val="28"/>
        </w:rPr>
        <w:br/>
      </w:r>
      <w:r w:rsidR="00545FBA" w:rsidRPr="00545FBA">
        <w:rPr>
          <w:b/>
          <w:noProof/>
          <w:color w:val="215868"/>
          <w:sz w:val="32"/>
          <w:szCs w:val="28"/>
        </w:rPr>
        <w:t>7 cm</w:t>
      </w:r>
      <w:r w:rsidR="00545FBA" w:rsidRPr="00545FBA">
        <w:rPr>
          <w:noProof/>
          <w:color w:val="215868"/>
          <w:sz w:val="32"/>
          <w:szCs w:val="28"/>
        </w:rPr>
        <w:t xml:space="preserve">, a wysokość jest  </w:t>
      </w:r>
      <w:r w:rsidR="00545FBA" w:rsidRPr="00545FBA">
        <w:rPr>
          <w:b/>
          <w:noProof/>
          <w:color w:val="215868"/>
          <w:sz w:val="32"/>
          <w:szCs w:val="28"/>
        </w:rPr>
        <w:t>2 razy</w:t>
      </w:r>
      <w:r w:rsidR="00545FBA" w:rsidRPr="00545FBA">
        <w:rPr>
          <w:noProof/>
          <w:color w:val="215868"/>
          <w:sz w:val="32"/>
          <w:szCs w:val="28"/>
        </w:rPr>
        <w:t xml:space="preserve"> dłuższa niż w trójkącie  pierwszym. </w:t>
      </w:r>
      <w:r w:rsidR="00545FBA">
        <w:rPr>
          <w:noProof/>
          <w:color w:val="215868"/>
          <w:sz w:val="32"/>
          <w:szCs w:val="28"/>
        </w:rPr>
        <w:br/>
      </w:r>
      <w:r w:rsidR="00545FBA" w:rsidRPr="00545FBA">
        <w:rPr>
          <w:noProof/>
          <w:color w:val="215868"/>
          <w:sz w:val="32"/>
          <w:szCs w:val="28"/>
        </w:rPr>
        <w:t xml:space="preserve">W następnym trójkącie podstawa się nie zmienia, </w:t>
      </w:r>
      <w:r w:rsidR="00545FBA">
        <w:rPr>
          <w:noProof/>
          <w:color w:val="215868"/>
          <w:sz w:val="32"/>
          <w:szCs w:val="28"/>
        </w:rPr>
        <w:br/>
      </w:r>
      <w:r w:rsidR="00545FBA" w:rsidRPr="00545FBA">
        <w:rPr>
          <w:noProof/>
          <w:color w:val="215868"/>
          <w:sz w:val="32"/>
          <w:szCs w:val="28"/>
        </w:rPr>
        <w:t xml:space="preserve">a wysokość jest </w:t>
      </w:r>
      <w:r w:rsidR="00545FBA" w:rsidRPr="00545FBA">
        <w:rPr>
          <w:b/>
          <w:noProof/>
          <w:color w:val="215868"/>
          <w:sz w:val="32"/>
          <w:szCs w:val="28"/>
        </w:rPr>
        <w:t>2 razy</w:t>
      </w:r>
      <w:r w:rsidR="00545FBA" w:rsidRPr="00545FBA">
        <w:rPr>
          <w:noProof/>
          <w:color w:val="215868"/>
          <w:sz w:val="32"/>
          <w:szCs w:val="28"/>
        </w:rPr>
        <w:t xml:space="preserve"> dłuższa niż w trójkącie poprzednim itd.</w:t>
      </w:r>
      <w:r w:rsidR="006A7CE0">
        <w:rPr>
          <w:noProof/>
          <w:color w:val="215868"/>
          <w:sz w:val="32"/>
          <w:szCs w:val="28"/>
        </w:rPr>
        <w:br/>
      </w:r>
    </w:p>
    <w:p w:rsidR="002F2AA7" w:rsidRPr="002F2AA7" w:rsidRDefault="002F2AA7" w:rsidP="006A7CE0">
      <w:pPr>
        <w:pStyle w:val="Tytu"/>
        <w:numPr>
          <w:ilvl w:val="1"/>
          <w:numId w:val="16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 w:rsidRPr="002F2AA7">
        <w:rPr>
          <w:noProof/>
          <w:color w:val="215868"/>
          <w:sz w:val="32"/>
          <w:szCs w:val="28"/>
        </w:rPr>
        <w:t>Oblicz pole każdego trójkąta i uzupełnij tabelkę</w:t>
      </w:r>
    </w:p>
    <w:p w:rsidR="002F2AA7" w:rsidRDefault="00545FBA" w:rsidP="006A7CE0">
      <w:pPr>
        <w:pStyle w:val="Tytu"/>
        <w:numPr>
          <w:ilvl w:val="1"/>
          <w:numId w:val="16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>
        <w:rPr>
          <w:noProof/>
          <w:color w:val="215868"/>
          <w:sz w:val="32"/>
          <w:szCs w:val="28"/>
        </w:rPr>
        <w:t>Ile razy</w:t>
      </w:r>
      <w:r w:rsidR="002F2AA7" w:rsidRPr="002F2AA7">
        <w:rPr>
          <w:noProof/>
          <w:color w:val="215868"/>
          <w:sz w:val="32"/>
          <w:szCs w:val="28"/>
        </w:rPr>
        <w:t xml:space="preserve"> zmienia się pole każdego następnego trójkąta?</w:t>
      </w:r>
      <w:r w:rsidR="006A7CE0">
        <w:rPr>
          <w:noProof/>
          <w:color w:val="215868"/>
          <w:sz w:val="32"/>
          <w:szCs w:val="28"/>
        </w:rPr>
        <w:br/>
      </w:r>
    </w:p>
    <w:tbl>
      <w:tblPr>
        <w:tblStyle w:val="Jasnasiatkaakcent5"/>
        <w:tblW w:w="0" w:type="auto"/>
        <w:tblLook w:val="04A0" w:firstRow="1" w:lastRow="0" w:firstColumn="1" w:lastColumn="0" w:noHBand="0" w:noVBand="1"/>
      </w:tblPr>
      <w:tblGrid>
        <w:gridCol w:w="2625"/>
        <w:gridCol w:w="1628"/>
        <w:gridCol w:w="1559"/>
        <w:gridCol w:w="1701"/>
        <w:gridCol w:w="1699"/>
      </w:tblGrid>
      <w:tr w:rsidR="006A7CE0" w:rsidRPr="006A7CE0" w:rsidTr="006A7C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5" w:type="dxa"/>
          </w:tcPr>
          <w:p w:rsidR="006A7CE0" w:rsidRPr="006A7CE0" w:rsidRDefault="006A7CE0" w:rsidP="00B16E56">
            <w:pPr>
              <w:spacing w:after="0" w:line="24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28" w:type="dxa"/>
          </w:tcPr>
          <w:p w:rsidR="006A7CE0" w:rsidRPr="006A7CE0" w:rsidRDefault="006A7CE0" w:rsidP="006A7CE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8"/>
                <w:szCs w:val="28"/>
              </w:rPr>
            </w:pPr>
            <w:r w:rsidRPr="006A7CE0">
              <w:rPr>
                <w:rFonts w:asciiTheme="majorHAnsi" w:hAnsiTheme="majorHAnsi"/>
                <w:sz w:val="28"/>
                <w:szCs w:val="28"/>
              </w:rPr>
              <w:t>Pierwszy trójkąt</w:t>
            </w:r>
          </w:p>
        </w:tc>
        <w:tc>
          <w:tcPr>
            <w:tcW w:w="1559" w:type="dxa"/>
          </w:tcPr>
          <w:p w:rsidR="006A7CE0" w:rsidRPr="006A7CE0" w:rsidRDefault="006A7CE0" w:rsidP="006A7CE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8"/>
                <w:szCs w:val="28"/>
              </w:rPr>
            </w:pPr>
            <w:r w:rsidRPr="006A7CE0">
              <w:rPr>
                <w:rFonts w:asciiTheme="majorHAnsi" w:hAnsiTheme="majorHAnsi"/>
                <w:sz w:val="28"/>
                <w:szCs w:val="28"/>
              </w:rPr>
              <w:t>Drugi trójkąt</w:t>
            </w:r>
          </w:p>
        </w:tc>
        <w:tc>
          <w:tcPr>
            <w:tcW w:w="1701" w:type="dxa"/>
          </w:tcPr>
          <w:p w:rsidR="006A7CE0" w:rsidRPr="006A7CE0" w:rsidRDefault="006A7CE0" w:rsidP="006A7CE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8"/>
                <w:szCs w:val="28"/>
              </w:rPr>
            </w:pPr>
            <w:r w:rsidRPr="006A7CE0">
              <w:rPr>
                <w:rFonts w:asciiTheme="majorHAnsi" w:hAnsiTheme="majorHAnsi"/>
                <w:sz w:val="28"/>
                <w:szCs w:val="28"/>
              </w:rPr>
              <w:t>Trzeci trójkąt</w:t>
            </w:r>
          </w:p>
        </w:tc>
        <w:tc>
          <w:tcPr>
            <w:tcW w:w="1699" w:type="dxa"/>
          </w:tcPr>
          <w:p w:rsidR="006A7CE0" w:rsidRPr="006A7CE0" w:rsidRDefault="006A7CE0" w:rsidP="006A7CE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8"/>
                <w:szCs w:val="28"/>
              </w:rPr>
            </w:pPr>
            <w:r w:rsidRPr="006A7CE0">
              <w:rPr>
                <w:rFonts w:asciiTheme="majorHAnsi" w:hAnsiTheme="majorHAnsi"/>
                <w:sz w:val="28"/>
                <w:szCs w:val="28"/>
              </w:rPr>
              <w:t>Czwarty trójkąt</w:t>
            </w:r>
          </w:p>
        </w:tc>
      </w:tr>
      <w:tr w:rsidR="006A7CE0" w:rsidRPr="006A7CE0" w:rsidTr="006A7C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5" w:type="dxa"/>
          </w:tcPr>
          <w:p w:rsidR="006A7CE0" w:rsidRPr="006A7CE0" w:rsidRDefault="006A7CE0" w:rsidP="00B16E56">
            <w:pPr>
              <w:spacing w:after="0" w:line="240" w:lineRule="auto"/>
              <w:rPr>
                <w:rFonts w:asciiTheme="majorHAnsi" w:hAnsiTheme="majorHAnsi"/>
                <w:sz w:val="28"/>
                <w:szCs w:val="28"/>
              </w:rPr>
            </w:pPr>
            <w:r w:rsidRPr="006A7CE0">
              <w:rPr>
                <w:rFonts w:asciiTheme="majorHAnsi" w:hAnsiTheme="majorHAnsi"/>
                <w:sz w:val="28"/>
                <w:szCs w:val="28"/>
              </w:rPr>
              <w:t>Podstawa trójkąta</w:t>
            </w:r>
          </w:p>
        </w:tc>
        <w:tc>
          <w:tcPr>
            <w:tcW w:w="1628" w:type="dxa"/>
          </w:tcPr>
          <w:p w:rsidR="006A7CE0" w:rsidRPr="006A7CE0" w:rsidRDefault="006A7CE0" w:rsidP="006A7CE0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8"/>
                <w:szCs w:val="28"/>
              </w:rPr>
            </w:pPr>
            <w:r w:rsidRPr="006A7CE0">
              <w:rPr>
                <w:rFonts w:asciiTheme="majorHAnsi" w:hAnsiTheme="majorHAnsi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6A7CE0" w:rsidRPr="006A7CE0" w:rsidRDefault="006A7CE0" w:rsidP="006A7CE0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</w:tcPr>
          <w:p w:rsidR="006A7CE0" w:rsidRPr="006A7CE0" w:rsidRDefault="006A7CE0" w:rsidP="006A7CE0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99" w:type="dxa"/>
          </w:tcPr>
          <w:p w:rsidR="006A7CE0" w:rsidRPr="006A7CE0" w:rsidRDefault="006A7CE0" w:rsidP="006A7CE0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6A7CE0" w:rsidRPr="006A7CE0" w:rsidTr="006A7CE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5" w:type="dxa"/>
          </w:tcPr>
          <w:p w:rsidR="006A7CE0" w:rsidRPr="006A7CE0" w:rsidRDefault="006A7CE0" w:rsidP="00B16E56">
            <w:pPr>
              <w:spacing w:after="0" w:line="240" w:lineRule="auto"/>
              <w:rPr>
                <w:rFonts w:asciiTheme="majorHAnsi" w:hAnsiTheme="majorHAnsi"/>
                <w:sz w:val="28"/>
                <w:szCs w:val="28"/>
              </w:rPr>
            </w:pPr>
            <w:r w:rsidRPr="006A7CE0">
              <w:rPr>
                <w:rFonts w:asciiTheme="majorHAnsi" w:hAnsiTheme="majorHAnsi"/>
                <w:sz w:val="28"/>
                <w:szCs w:val="28"/>
              </w:rPr>
              <w:t>Wysokość trójkąta</w:t>
            </w:r>
          </w:p>
        </w:tc>
        <w:tc>
          <w:tcPr>
            <w:tcW w:w="1628" w:type="dxa"/>
          </w:tcPr>
          <w:p w:rsidR="006A7CE0" w:rsidRPr="006A7CE0" w:rsidRDefault="006A7CE0" w:rsidP="006A7CE0">
            <w:pPr>
              <w:spacing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8"/>
                <w:szCs w:val="28"/>
              </w:rPr>
            </w:pPr>
            <w:r w:rsidRPr="006A7CE0">
              <w:rPr>
                <w:rFonts w:asciiTheme="majorHAnsi" w:hAnsiTheme="majorHAnsi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6A7CE0" w:rsidRPr="006A7CE0" w:rsidRDefault="006A7CE0" w:rsidP="006A7CE0">
            <w:pPr>
              <w:spacing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</w:tcPr>
          <w:p w:rsidR="006A7CE0" w:rsidRPr="006A7CE0" w:rsidRDefault="006A7CE0" w:rsidP="006A7CE0">
            <w:pPr>
              <w:spacing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99" w:type="dxa"/>
          </w:tcPr>
          <w:p w:rsidR="006A7CE0" w:rsidRPr="006A7CE0" w:rsidRDefault="006A7CE0" w:rsidP="006A7CE0">
            <w:pPr>
              <w:spacing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6A7CE0" w:rsidRPr="006A7CE0" w:rsidTr="006A7C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5" w:type="dxa"/>
          </w:tcPr>
          <w:p w:rsidR="006A7CE0" w:rsidRPr="006A7CE0" w:rsidRDefault="006A7CE0" w:rsidP="00B16E56">
            <w:pPr>
              <w:spacing w:after="0" w:line="240" w:lineRule="auto"/>
              <w:rPr>
                <w:rFonts w:asciiTheme="majorHAnsi" w:hAnsiTheme="majorHAnsi"/>
                <w:sz w:val="28"/>
                <w:szCs w:val="28"/>
              </w:rPr>
            </w:pPr>
            <w:r w:rsidRPr="006A7CE0">
              <w:rPr>
                <w:rFonts w:asciiTheme="majorHAnsi" w:hAnsiTheme="majorHAnsi"/>
                <w:sz w:val="28"/>
                <w:szCs w:val="28"/>
              </w:rPr>
              <w:t>Pole trójkąta</w:t>
            </w:r>
          </w:p>
        </w:tc>
        <w:tc>
          <w:tcPr>
            <w:tcW w:w="1628" w:type="dxa"/>
          </w:tcPr>
          <w:p w:rsidR="006A7CE0" w:rsidRPr="006A7CE0" w:rsidRDefault="006A7CE0" w:rsidP="006A7CE0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559" w:type="dxa"/>
          </w:tcPr>
          <w:p w:rsidR="006A7CE0" w:rsidRPr="006A7CE0" w:rsidRDefault="006A7CE0" w:rsidP="006A7CE0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</w:tcPr>
          <w:p w:rsidR="006A7CE0" w:rsidRPr="006A7CE0" w:rsidRDefault="006A7CE0" w:rsidP="006A7CE0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99" w:type="dxa"/>
          </w:tcPr>
          <w:p w:rsidR="006A7CE0" w:rsidRPr="006A7CE0" w:rsidRDefault="006A7CE0" w:rsidP="006A7CE0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8"/>
                <w:szCs w:val="28"/>
              </w:rPr>
            </w:pPr>
          </w:p>
        </w:tc>
      </w:tr>
    </w:tbl>
    <w:p w:rsidR="006A7CE0" w:rsidRDefault="006A7CE0" w:rsidP="006A7CE0">
      <w:pPr>
        <w:rPr>
          <w:lang w:eastAsia="pl-PL"/>
        </w:rPr>
      </w:pPr>
    </w:p>
    <w:p w:rsidR="006A7CE0" w:rsidRPr="006A7CE0" w:rsidRDefault="006A7CE0" w:rsidP="006A7CE0">
      <w:pPr>
        <w:rPr>
          <w:lang w:eastAsia="pl-PL"/>
        </w:rPr>
      </w:pPr>
    </w:p>
    <w:p w:rsidR="00E33B11" w:rsidRPr="006A7CE0" w:rsidRDefault="006A7CE0" w:rsidP="00545FBA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A2AA701" wp14:editId="7155A38F">
                <wp:simplePos x="0" y="0"/>
                <wp:positionH relativeFrom="column">
                  <wp:posOffset>5022850</wp:posOffset>
                </wp:positionH>
                <wp:positionV relativeFrom="paragraph">
                  <wp:posOffset>2115185</wp:posOffset>
                </wp:positionV>
                <wp:extent cx="885825" cy="276225"/>
                <wp:effectExtent l="0" t="0" r="28575" b="2857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8" o:spid="_x0000_s1026" style="position:absolute;margin-left:395.5pt;margin-top:166.55pt;width:69.75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" fillcolor="white [3201]" strokecolor="#9bbb59 [3206]" strokeweight="2pt"/>
            </w:pict>
          </mc:Fallback>
        </mc:AlternateContent>
      </w:r>
      <w:r w:rsidR="002F2AA7" w:rsidRPr="006A7CE0">
        <w:rPr>
          <w:noProof/>
          <w:color w:val="215868"/>
          <w:sz w:val="32"/>
          <w:szCs w:val="28"/>
        </w:rPr>
        <w:tab/>
      </w:r>
      <w:r w:rsidR="002F2AA7" w:rsidRPr="006A7CE0">
        <w:rPr>
          <w:b/>
          <w:noProof/>
          <w:color w:val="215868"/>
          <w:sz w:val="32"/>
          <w:szCs w:val="28"/>
        </w:rPr>
        <w:t>Z życia wzięte</w:t>
      </w:r>
      <w:r>
        <w:rPr>
          <w:b/>
          <w:noProof/>
          <w:color w:val="215868"/>
          <w:sz w:val="32"/>
          <w:szCs w:val="28"/>
        </w:rPr>
        <w:br/>
      </w:r>
      <w:r w:rsidR="00545FBA" w:rsidRPr="00545FBA">
        <w:rPr>
          <w:noProof/>
          <w:color w:val="215868"/>
          <w:sz w:val="32"/>
          <w:szCs w:val="28"/>
        </w:rPr>
        <w:t xml:space="preserve">W okresie zimowym zaplanowano wykonać lodowisko na obszarze w kształcie trójkąta prostokątnego o przyprostokątnych równych </w:t>
      </w:r>
      <w:r w:rsidR="00545FBA" w:rsidRPr="00545FBA">
        <w:rPr>
          <w:b/>
          <w:noProof/>
          <w:color w:val="215868"/>
          <w:sz w:val="32"/>
          <w:szCs w:val="28"/>
        </w:rPr>
        <w:t>55 m</w:t>
      </w:r>
      <w:r w:rsidR="00545FBA" w:rsidRPr="00545FBA">
        <w:rPr>
          <w:noProof/>
          <w:color w:val="215868"/>
          <w:sz w:val="32"/>
          <w:szCs w:val="28"/>
        </w:rPr>
        <w:t xml:space="preserve"> i </w:t>
      </w:r>
      <w:r w:rsidR="00545FBA" w:rsidRPr="00545FBA">
        <w:rPr>
          <w:b/>
          <w:noProof/>
          <w:color w:val="215868"/>
          <w:sz w:val="32"/>
          <w:szCs w:val="28"/>
        </w:rPr>
        <w:t>45m</w:t>
      </w:r>
      <w:r w:rsidR="00545FBA" w:rsidRPr="00545FBA">
        <w:rPr>
          <w:noProof/>
          <w:color w:val="215868"/>
          <w:sz w:val="32"/>
          <w:szCs w:val="28"/>
        </w:rPr>
        <w:t xml:space="preserve">. Na każdy metr kwadratowy strażami planowali wylać </w:t>
      </w:r>
      <w:r w:rsidR="00545FBA" w:rsidRPr="00545FBA">
        <w:rPr>
          <w:b/>
          <w:noProof/>
          <w:color w:val="215868"/>
          <w:sz w:val="32"/>
          <w:szCs w:val="28"/>
        </w:rPr>
        <w:t>40 litrów</w:t>
      </w:r>
      <w:r w:rsidR="00545FBA" w:rsidRPr="00545FBA">
        <w:rPr>
          <w:noProof/>
          <w:color w:val="215868"/>
          <w:sz w:val="32"/>
          <w:szCs w:val="28"/>
        </w:rPr>
        <w:t xml:space="preserve"> wody. </w:t>
      </w:r>
      <w:r w:rsidR="00545FBA">
        <w:rPr>
          <w:noProof/>
          <w:color w:val="215868"/>
          <w:sz w:val="32"/>
          <w:szCs w:val="28"/>
        </w:rPr>
        <w:br/>
      </w:r>
      <w:r w:rsidR="00545FBA" w:rsidRPr="00545FBA">
        <w:rPr>
          <w:noProof/>
          <w:color w:val="215868"/>
          <w:sz w:val="32"/>
          <w:szCs w:val="28"/>
        </w:rPr>
        <w:t xml:space="preserve">Woda miała być dowożona wozem strażackim o pojemności </w:t>
      </w:r>
      <w:r w:rsidR="00545FBA" w:rsidRPr="00545FBA">
        <w:rPr>
          <w:b/>
          <w:noProof/>
          <w:color w:val="215868"/>
          <w:sz w:val="32"/>
          <w:szCs w:val="28"/>
        </w:rPr>
        <w:t>6000 litrów</w:t>
      </w:r>
      <w:r w:rsidR="00545FBA" w:rsidRPr="00545FBA">
        <w:rPr>
          <w:noProof/>
          <w:color w:val="215868"/>
          <w:sz w:val="32"/>
          <w:szCs w:val="28"/>
        </w:rPr>
        <w:t>. Ile najmniej razy musi przyjechać wóz strażacki, aby przywieźć potrzebn</w:t>
      </w:r>
      <w:r w:rsidR="00545FBA">
        <w:rPr>
          <w:noProof/>
          <w:color w:val="215868"/>
          <w:sz w:val="32"/>
          <w:szCs w:val="28"/>
        </w:rPr>
        <w:t>ą</w:t>
      </w:r>
      <w:bookmarkStart w:id="0" w:name="_GoBack"/>
      <w:bookmarkEnd w:id="0"/>
      <w:r w:rsidR="00545FBA" w:rsidRPr="00545FBA">
        <w:rPr>
          <w:noProof/>
          <w:color w:val="215868"/>
          <w:sz w:val="32"/>
          <w:szCs w:val="28"/>
        </w:rPr>
        <w:t xml:space="preserve"> ilość wody?</w:t>
      </w:r>
    </w:p>
    <w:sectPr w:rsidR="00E33B11" w:rsidRPr="006A7CE0" w:rsidSect="001400E4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993" w:right="1134" w:bottom="851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22D" w:rsidRDefault="0056222D">
      <w:pPr>
        <w:spacing w:after="0" w:line="240" w:lineRule="auto"/>
      </w:pPr>
      <w:r>
        <w:separator/>
      </w:r>
    </w:p>
  </w:endnote>
  <w:endnote w:type="continuationSeparator" w:id="0">
    <w:p w:rsidR="0056222D" w:rsidRDefault="00562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CD6123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E31983E" wp14:editId="3FAA5758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614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0872172"/>
      <w:docPartObj>
        <w:docPartGallery w:val="Page Numbers (Bottom of Page)"/>
        <w:docPartUnique/>
      </w:docPartObj>
    </w:sdtPr>
    <w:sdtEndPr/>
    <w:sdtContent>
      <w:p w:rsidR="00A43652" w:rsidRDefault="00A43652">
        <w:pPr>
          <w:pStyle w:val="Stopka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2336" behindDoc="0" locked="0" layoutInCell="1" allowOverlap="1" wp14:anchorId="04E59620" wp14:editId="76BD0437">
                  <wp:simplePos x="0" y="0"/>
                  <wp:positionH relativeFrom="margin">
                    <wp:posOffset>6288405</wp:posOffset>
                  </wp:positionH>
                  <wp:positionV relativeFrom="page">
                    <wp:posOffset>9972040</wp:posOffset>
                  </wp:positionV>
                  <wp:extent cx="436880" cy="716915"/>
                  <wp:effectExtent l="0" t="0" r="20320" b="26035"/>
                  <wp:wrapNone/>
                  <wp:docPr id="625" name="Grupa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43652" w:rsidRPr="00A43652" w:rsidRDefault="00A43652">
                                <w:pPr>
                                  <w:pStyle w:val="Stopka"/>
                                  <w:jc w:val="center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begin"/>
                                </w:r>
                                <w:r w:rsidRPr="00A43652">
                                  <w:rPr>
                                    <w:color w:val="FFFFFF" w:themeColor="background1"/>
                                  </w:rPr>
                                  <w:instrText>PAGE    \* MERGEFORMAT</w:instrTex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separate"/>
                                </w:r>
                                <w:r w:rsidR="00545FBA" w:rsidRPr="00545FBA">
                                  <w:rPr>
                                    <w:noProof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2</w: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80" o:spid="_x0000_s1028" style="position:absolute;margin-left:495.15pt;margin-top:785.2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vQiaAMAACs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9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    <v:rect id="Rectangle 78" o:spid="_x0000_s1030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    <v:textbox>
                      <w:txbxContent>
                        <w:p w:rsidR="00A43652" w:rsidRPr="00A43652" w:rsidRDefault="00A43652">
                          <w:pPr>
                            <w:pStyle w:val="Stopka"/>
                            <w:jc w:val="center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begin"/>
                          </w:r>
                          <w:r w:rsidRPr="00A43652">
                            <w:rPr>
                              <w:color w:val="FFFFFF" w:themeColor="background1"/>
                            </w:rPr>
                            <w:instrText>PAGE    \* MERGEFORMAT</w:instrText>
                          </w: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545FBA" w:rsidRPr="00545FBA">
                            <w:rPr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2</w:t>
                          </w:r>
                          <w:r w:rsidRPr="00A43652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CD6123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71C8264" wp14:editId="3BC305D4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608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22D" w:rsidRDefault="0056222D">
      <w:pPr>
        <w:spacing w:after="0" w:line="240" w:lineRule="auto"/>
      </w:pPr>
      <w:r>
        <w:separator/>
      </w:r>
    </w:p>
  </w:footnote>
  <w:footnote w:type="continuationSeparator" w:id="0">
    <w:p w:rsidR="0056222D" w:rsidRDefault="00562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C37FFAD" wp14:editId="2B5852E9">
              <wp:simplePos x="0" y="0"/>
              <wp:positionH relativeFrom="page">
                <wp:posOffset>6964680</wp:posOffset>
              </wp:positionH>
              <wp:positionV relativeFrom="page">
                <wp:posOffset>1394460</wp:posOffset>
              </wp:positionV>
              <wp:extent cx="409575" cy="7101840"/>
              <wp:effectExtent l="0" t="0" r="0" b="3810"/>
              <wp:wrapNone/>
              <wp:docPr id="61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7101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7E1335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E1335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Pole trójkąta</w:t>
                          </w:r>
                          <w:r w:rsidR="006914D9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.</w:t>
                          </w:r>
                          <w:r w:rsidR="00A45772" w:rsidRPr="00445235">
                            <w:rPr>
                              <w:color w:val="FFFFFF" w:themeColor="background1"/>
                            </w:rPr>
                            <w:t xml:space="preserve">  </w:t>
                          </w:r>
                          <w:r w:rsidR="00445235" w:rsidRPr="005E12F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6" type="#_x0000_t202" style="position:absolute;margin-left:548.4pt;margin-top:109.8pt;width:32.25pt;height:559.2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7E1335">
                    <w:pPr>
                      <w:jc w:val="center"/>
                      <w:rPr>
                        <w:color w:val="FFFFFF"/>
                      </w:rPr>
                    </w:pPr>
                    <w:r w:rsidRPr="007E1335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Pole trójkąta</w:t>
                    </w:r>
                    <w:r w:rsidR="006914D9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.</w:t>
                    </w:r>
                    <w:r w:rsidR="00A45772" w:rsidRPr="00445235">
                      <w:rPr>
                        <w:color w:val="FFFFFF" w:themeColor="background1"/>
                      </w:rPr>
                      <w:t xml:space="preserve">  </w:t>
                    </w:r>
                    <w:r w:rsidR="00445235" w:rsidRPr="005E12F5">
                      <w:rPr>
                        <w:rFonts w:ascii="Times New Roman" w:hAnsi="Times New Roman"/>
                        <w:sz w:val="24"/>
                        <w:szCs w:val="24"/>
                      </w:rPr>
                      <w:t>III etap edukacyjny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76717DEC" wp14:editId="7AF8B94C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57150" t="19050" r="81280" b="89535"/>
              <wp:wrapNone/>
              <wp:docPr id="615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00D25F"/>
                      </a:solidFill>
                      <a:ln>
                        <a:headEnd/>
                        <a:tailEnd/>
                      </a:ln>
                    </wps:spPr>
                    <wps:style>
                      <a:lnRef idx="1">
                        <a:schemeClr val="accent5"/>
                      </a:lnRef>
                      <a:fillRef idx="3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7" style="position:absolute;margin-left:541.75pt;margin-top:0;width:53.6pt;height:841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" fillcolor="#00d25f" strokecolor="#40a7c2 [3048]">
              <v:shadow on="t" color="black" opacity="22937f" origin=",.5" offset="0,.63889mm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57B3D5" wp14:editId="5B9AC3F9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0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1" type="#_x0000_t202" style="position:absolute;margin-left:552.2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B5D203D" wp14:editId="1EAABCDF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60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2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0E6E34E8"/>
    <w:multiLevelType w:val="multilevel"/>
    <w:tmpl w:val="0E6A63A8"/>
    <w:numStyleLink w:val="Styl1"/>
  </w:abstractNum>
  <w:abstractNum w:abstractNumId="6">
    <w:nsid w:val="18692E90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7">
    <w:nsid w:val="197C6FB6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8">
    <w:nsid w:val="1D7719BE"/>
    <w:multiLevelType w:val="hybridMultilevel"/>
    <w:tmpl w:val="8F9A7D0C"/>
    <w:lvl w:ilvl="0" w:tplc="04E081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4810931"/>
    <w:multiLevelType w:val="multilevel"/>
    <w:tmpl w:val="F78C7694"/>
    <w:styleLink w:val="Styl2"/>
    <w:lvl w:ilvl="0">
      <w:start w:val="1"/>
      <w:numFmt w:val="decimal"/>
      <w:lvlText w:val="%1."/>
      <w:lvlJc w:val="left"/>
      <w:pPr>
        <w:ind w:left="1998" w:hanging="360"/>
      </w:pPr>
      <w:rPr>
        <w:rFonts w:asciiTheme="majorHAnsi" w:hAnsiTheme="majorHAnsi" w:hint="default"/>
        <w:color w:val="7030A0"/>
      </w:rPr>
    </w:lvl>
    <w:lvl w:ilvl="1">
      <w:start w:val="1"/>
      <w:numFmt w:val="lowerLetter"/>
      <w:lvlText w:val="%2)"/>
      <w:lvlJc w:val="left"/>
      <w:pPr>
        <w:ind w:left="2718" w:hanging="360"/>
      </w:pPr>
      <w:rPr>
        <w:rFonts w:ascii="Cambria" w:hAnsi="Cambria" w:hint="default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2">
    <w:nsid w:val="34915276"/>
    <w:multiLevelType w:val="multilevel"/>
    <w:tmpl w:val="F78C7694"/>
    <w:numStyleLink w:val="Styl2"/>
  </w:abstractNum>
  <w:abstractNum w:abstractNumId="13">
    <w:nsid w:val="3F167753"/>
    <w:multiLevelType w:val="multilevel"/>
    <w:tmpl w:val="BCE4218E"/>
    <w:lvl w:ilvl="0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</w:lvl>
    <w:lvl w:ilvl="3">
      <w:start w:val="1"/>
      <w:numFmt w:val="decimal"/>
      <w:lvlText w:val="%4."/>
      <w:lvlJc w:val="left"/>
      <w:pPr>
        <w:ind w:left="4158" w:hanging="360"/>
      </w:pPr>
    </w:lvl>
    <w:lvl w:ilvl="4">
      <w:start w:val="1"/>
      <w:numFmt w:val="lowerLetter"/>
      <w:lvlText w:val="%5."/>
      <w:lvlJc w:val="left"/>
      <w:pPr>
        <w:ind w:left="4878" w:hanging="360"/>
      </w:pPr>
    </w:lvl>
    <w:lvl w:ilvl="5">
      <w:start w:val="1"/>
      <w:numFmt w:val="lowerRoman"/>
      <w:lvlText w:val="%6."/>
      <w:lvlJc w:val="right"/>
      <w:pPr>
        <w:ind w:left="5598" w:hanging="180"/>
      </w:pPr>
    </w:lvl>
    <w:lvl w:ilvl="6">
      <w:start w:val="1"/>
      <w:numFmt w:val="decimal"/>
      <w:lvlText w:val="%7."/>
      <w:lvlJc w:val="left"/>
      <w:pPr>
        <w:ind w:left="6318" w:hanging="360"/>
      </w:pPr>
    </w:lvl>
    <w:lvl w:ilvl="7">
      <w:start w:val="1"/>
      <w:numFmt w:val="lowerLetter"/>
      <w:lvlText w:val="%8."/>
      <w:lvlJc w:val="left"/>
      <w:pPr>
        <w:ind w:left="7038" w:hanging="360"/>
      </w:pPr>
    </w:lvl>
    <w:lvl w:ilvl="8">
      <w:start w:val="1"/>
      <w:numFmt w:val="lowerRoman"/>
      <w:lvlText w:val="%9."/>
      <w:lvlJc w:val="right"/>
      <w:pPr>
        <w:ind w:left="7758" w:hanging="180"/>
      </w:pPr>
    </w:lvl>
  </w:abstractNum>
  <w:abstractNum w:abstractNumId="14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658A25E4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6">
    <w:nsid w:val="663C62E2"/>
    <w:multiLevelType w:val="hybridMultilevel"/>
    <w:tmpl w:val="BCE4218E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 w:tplc="B2084974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7">
    <w:nsid w:val="6C651CDD"/>
    <w:multiLevelType w:val="multilevel"/>
    <w:tmpl w:val="0E6A63A8"/>
    <w:styleLink w:val="Styl1"/>
    <w:lvl w:ilvl="0">
      <w:start w:val="1"/>
      <w:numFmt w:val="decimal"/>
      <w:lvlText w:val="%1."/>
      <w:lvlJc w:val="left"/>
      <w:pPr>
        <w:ind w:left="1866" w:hanging="360"/>
      </w:pPr>
      <w:rPr>
        <w:rFonts w:asciiTheme="majorHAnsi" w:hAnsiTheme="majorHAnsi" w:hint="default"/>
        <w:b/>
        <w:i w:val="0"/>
        <w:color w:val="7030A0"/>
        <w:sz w:val="32"/>
      </w:rPr>
    </w:lvl>
    <w:lvl w:ilvl="1">
      <w:start w:val="1"/>
      <w:numFmt w:val="lowerLetter"/>
      <w:lvlText w:val="%2)"/>
      <w:lvlJc w:val="left"/>
      <w:pPr>
        <w:ind w:left="2041" w:hanging="340"/>
      </w:pPr>
      <w:rPr>
        <w:rFonts w:asciiTheme="majorHAnsi" w:hAnsiTheme="majorHAnsi" w:hint="default"/>
        <w:color w:val="7030A0"/>
      </w:rPr>
    </w:lvl>
    <w:lvl w:ilvl="2">
      <w:start w:val="1"/>
      <w:numFmt w:val="lowerRoman"/>
      <w:lvlText w:val="%3."/>
      <w:lvlJc w:val="right"/>
      <w:pPr>
        <w:ind w:left="33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9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26" w:hanging="1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16"/>
  </w:num>
  <w:num w:numId="8">
    <w:abstractNumId w:val="14"/>
  </w:num>
  <w:num w:numId="9">
    <w:abstractNumId w:val="10"/>
  </w:num>
  <w:num w:numId="10">
    <w:abstractNumId w:val="8"/>
  </w:num>
  <w:num w:numId="11">
    <w:abstractNumId w:val="17"/>
  </w:num>
  <w:num w:numId="12">
    <w:abstractNumId w:val="5"/>
  </w:num>
  <w:num w:numId="13">
    <w:abstractNumId w:val="11"/>
  </w:num>
  <w:num w:numId="14">
    <w:abstractNumId w:val="12"/>
  </w:num>
  <w:num w:numId="15">
    <w:abstractNumId w:val="13"/>
  </w:num>
  <w:num w:numId="16">
    <w:abstractNumId w:val="7"/>
  </w:num>
  <w:num w:numId="17">
    <w:abstractNumId w:val="6"/>
  </w:num>
  <w:num w:numId="18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3670"/>
    <w:rsid w:val="00065FE4"/>
    <w:rsid w:val="00066249"/>
    <w:rsid w:val="00071C70"/>
    <w:rsid w:val="00074D45"/>
    <w:rsid w:val="00076A0C"/>
    <w:rsid w:val="000958B4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16D82"/>
    <w:rsid w:val="00135A05"/>
    <w:rsid w:val="001400E4"/>
    <w:rsid w:val="00155D95"/>
    <w:rsid w:val="00162F6D"/>
    <w:rsid w:val="001749F4"/>
    <w:rsid w:val="00185C0E"/>
    <w:rsid w:val="00190708"/>
    <w:rsid w:val="001914FB"/>
    <w:rsid w:val="00193CE8"/>
    <w:rsid w:val="001A18F1"/>
    <w:rsid w:val="001B1E8D"/>
    <w:rsid w:val="001B3C03"/>
    <w:rsid w:val="001C6BB5"/>
    <w:rsid w:val="001D31CB"/>
    <w:rsid w:val="001F0A36"/>
    <w:rsid w:val="001F6942"/>
    <w:rsid w:val="00200894"/>
    <w:rsid w:val="002011E6"/>
    <w:rsid w:val="00204AE9"/>
    <w:rsid w:val="002055CF"/>
    <w:rsid w:val="002136B7"/>
    <w:rsid w:val="002152B5"/>
    <w:rsid w:val="00216359"/>
    <w:rsid w:val="002257C3"/>
    <w:rsid w:val="00231F5F"/>
    <w:rsid w:val="00237873"/>
    <w:rsid w:val="002411EC"/>
    <w:rsid w:val="00241DB3"/>
    <w:rsid w:val="00254E25"/>
    <w:rsid w:val="00267346"/>
    <w:rsid w:val="0027667B"/>
    <w:rsid w:val="00282A47"/>
    <w:rsid w:val="002843F1"/>
    <w:rsid w:val="002957F1"/>
    <w:rsid w:val="002B424A"/>
    <w:rsid w:val="002B65A3"/>
    <w:rsid w:val="002C2BC9"/>
    <w:rsid w:val="002C378E"/>
    <w:rsid w:val="002C4363"/>
    <w:rsid w:val="002C73F7"/>
    <w:rsid w:val="002E7CAF"/>
    <w:rsid w:val="002F1D12"/>
    <w:rsid w:val="002F2AA7"/>
    <w:rsid w:val="003012F8"/>
    <w:rsid w:val="003045CA"/>
    <w:rsid w:val="00313C00"/>
    <w:rsid w:val="00313C77"/>
    <w:rsid w:val="00322D94"/>
    <w:rsid w:val="003245E6"/>
    <w:rsid w:val="00335D2A"/>
    <w:rsid w:val="003367CA"/>
    <w:rsid w:val="0034678F"/>
    <w:rsid w:val="00347F81"/>
    <w:rsid w:val="00363955"/>
    <w:rsid w:val="00364E53"/>
    <w:rsid w:val="0036692F"/>
    <w:rsid w:val="003677A8"/>
    <w:rsid w:val="00367BDF"/>
    <w:rsid w:val="003810ED"/>
    <w:rsid w:val="00382C0E"/>
    <w:rsid w:val="00384396"/>
    <w:rsid w:val="0038484B"/>
    <w:rsid w:val="0038487C"/>
    <w:rsid w:val="00384986"/>
    <w:rsid w:val="00386D66"/>
    <w:rsid w:val="00391A6E"/>
    <w:rsid w:val="003B4190"/>
    <w:rsid w:val="003B51C4"/>
    <w:rsid w:val="003C2150"/>
    <w:rsid w:val="003C50D3"/>
    <w:rsid w:val="00430A71"/>
    <w:rsid w:val="0043523E"/>
    <w:rsid w:val="00445235"/>
    <w:rsid w:val="00456B46"/>
    <w:rsid w:val="004624D3"/>
    <w:rsid w:val="004758F1"/>
    <w:rsid w:val="00483427"/>
    <w:rsid w:val="0048674D"/>
    <w:rsid w:val="00494865"/>
    <w:rsid w:val="00495CF1"/>
    <w:rsid w:val="004A7B11"/>
    <w:rsid w:val="004D4F5A"/>
    <w:rsid w:val="004E612C"/>
    <w:rsid w:val="004F4C42"/>
    <w:rsid w:val="005163B4"/>
    <w:rsid w:val="0052070C"/>
    <w:rsid w:val="00524E3C"/>
    <w:rsid w:val="00525657"/>
    <w:rsid w:val="00526002"/>
    <w:rsid w:val="00533D49"/>
    <w:rsid w:val="00541E77"/>
    <w:rsid w:val="00545FBA"/>
    <w:rsid w:val="0056116C"/>
    <w:rsid w:val="0056222D"/>
    <w:rsid w:val="0056794B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B6113"/>
    <w:rsid w:val="005C0538"/>
    <w:rsid w:val="005C1B24"/>
    <w:rsid w:val="005D1E81"/>
    <w:rsid w:val="005E1805"/>
    <w:rsid w:val="005E31C7"/>
    <w:rsid w:val="005E5D03"/>
    <w:rsid w:val="0060296B"/>
    <w:rsid w:val="00602A02"/>
    <w:rsid w:val="006055F4"/>
    <w:rsid w:val="00631483"/>
    <w:rsid w:val="006369DA"/>
    <w:rsid w:val="00656333"/>
    <w:rsid w:val="0066326B"/>
    <w:rsid w:val="00670B64"/>
    <w:rsid w:val="00674085"/>
    <w:rsid w:val="006914D9"/>
    <w:rsid w:val="0069283A"/>
    <w:rsid w:val="00693C94"/>
    <w:rsid w:val="00696625"/>
    <w:rsid w:val="006A7CE0"/>
    <w:rsid w:val="006C3566"/>
    <w:rsid w:val="006D3270"/>
    <w:rsid w:val="006E6451"/>
    <w:rsid w:val="006F0410"/>
    <w:rsid w:val="006F45E2"/>
    <w:rsid w:val="006F542C"/>
    <w:rsid w:val="006F54BF"/>
    <w:rsid w:val="006F7F39"/>
    <w:rsid w:val="0070112E"/>
    <w:rsid w:val="00710464"/>
    <w:rsid w:val="007137D8"/>
    <w:rsid w:val="0072290E"/>
    <w:rsid w:val="00723E7A"/>
    <w:rsid w:val="007404D3"/>
    <w:rsid w:val="00744622"/>
    <w:rsid w:val="00745688"/>
    <w:rsid w:val="00784236"/>
    <w:rsid w:val="00786B2F"/>
    <w:rsid w:val="007A1EF6"/>
    <w:rsid w:val="007A5143"/>
    <w:rsid w:val="007B4978"/>
    <w:rsid w:val="007D0166"/>
    <w:rsid w:val="007E1335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C3BDB"/>
    <w:rsid w:val="008D3515"/>
    <w:rsid w:val="008E0E29"/>
    <w:rsid w:val="008E3144"/>
    <w:rsid w:val="008E74CF"/>
    <w:rsid w:val="008F2AF5"/>
    <w:rsid w:val="008F7EA5"/>
    <w:rsid w:val="00903943"/>
    <w:rsid w:val="0092452D"/>
    <w:rsid w:val="00937563"/>
    <w:rsid w:val="00942478"/>
    <w:rsid w:val="009554A9"/>
    <w:rsid w:val="0095731E"/>
    <w:rsid w:val="009605F2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2D55"/>
    <w:rsid w:val="009E4734"/>
    <w:rsid w:val="009E53D7"/>
    <w:rsid w:val="009F608D"/>
    <w:rsid w:val="009F6C8B"/>
    <w:rsid w:val="009F7BAA"/>
    <w:rsid w:val="00A0761B"/>
    <w:rsid w:val="00A10120"/>
    <w:rsid w:val="00A105F4"/>
    <w:rsid w:val="00A15D19"/>
    <w:rsid w:val="00A23022"/>
    <w:rsid w:val="00A34B26"/>
    <w:rsid w:val="00A427B3"/>
    <w:rsid w:val="00A43606"/>
    <w:rsid w:val="00A43652"/>
    <w:rsid w:val="00A45772"/>
    <w:rsid w:val="00A65BF4"/>
    <w:rsid w:val="00A70E60"/>
    <w:rsid w:val="00A75073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AE5C5A"/>
    <w:rsid w:val="00B1208A"/>
    <w:rsid w:val="00B20264"/>
    <w:rsid w:val="00B20E1A"/>
    <w:rsid w:val="00B2353E"/>
    <w:rsid w:val="00B2641F"/>
    <w:rsid w:val="00B2712A"/>
    <w:rsid w:val="00B30067"/>
    <w:rsid w:val="00B317CB"/>
    <w:rsid w:val="00B517AE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039B5"/>
    <w:rsid w:val="00C123B1"/>
    <w:rsid w:val="00C137A7"/>
    <w:rsid w:val="00C4260D"/>
    <w:rsid w:val="00C568E6"/>
    <w:rsid w:val="00C56F1F"/>
    <w:rsid w:val="00C73231"/>
    <w:rsid w:val="00C73DB8"/>
    <w:rsid w:val="00C75285"/>
    <w:rsid w:val="00C81654"/>
    <w:rsid w:val="00C86A10"/>
    <w:rsid w:val="00CA60E8"/>
    <w:rsid w:val="00CC4027"/>
    <w:rsid w:val="00CD4929"/>
    <w:rsid w:val="00CD6123"/>
    <w:rsid w:val="00CE577E"/>
    <w:rsid w:val="00CE6ACA"/>
    <w:rsid w:val="00CF5A75"/>
    <w:rsid w:val="00D00048"/>
    <w:rsid w:val="00D10417"/>
    <w:rsid w:val="00D20BBF"/>
    <w:rsid w:val="00D21E13"/>
    <w:rsid w:val="00D237C0"/>
    <w:rsid w:val="00D24FA6"/>
    <w:rsid w:val="00D31626"/>
    <w:rsid w:val="00D3383F"/>
    <w:rsid w:val="00D36EC9"/>
    <w:rsid w:val="00D469F5"/>
    <w:rsid w:val="00D528CE"/>
    <w:rsid w:val="00D57D7F"/>
    <w:rsid w:val="00D61106"/>
    <w:rsid w:val="00D623FB"/>
    <w:rsid w:val="00D62D67"/>
    <w:rsid w:val="00D6553D"/>
    <w:rsid w:val="00D71C76"/>
    <w:rsid w:val="00D75403"/>
    <w:rsid w:val="00D90B1D"/>
    <w:rsid w:val="00DA1DCA"/>
    <w:rsid w:val="00DB13C7"/>
    <w:rsid w:val="00DB5BA6"/>
    <w:rsid w:val="00DB718D"/>
    <w:rsid w:val="00DC21B1"/>
    <w:rsid w:val="00DC28F1"/>
    <w:rsid w:val="00DC7110"/>
    <w:rsid w:val="00E04B0E"/>
    <w:rsid w:val="00E06561"/>
    <w:rsid w:val="00E108FB"/>
    <w:rsid w:val="00E1343B"/>
    <w:rsid w:val="00E137CD"/>
    <w:rsid w:val="00E13D1C"/>
    <w:rsid w:val="00E13F30"/>
    <w:rsid w:val="00E17053"/>
    <w:rsid w:val="00E272AE"/>
    <w:rsid w:val="00E325C2"/>
    <w:rsid w:val="00E32EC0"/>
    <w:rsid w:val="00E337F2"/>
    <w:rsid w:val="00E33B11"/>
    <w:rsid w:val="00E456ED"/>
    <w:rsid w:val="00E4620A"/>
    <w:rsid w:val="00E46BF4"/>
    <w:rsid w:val="00E6075E"/>
    <w:rsid w:val="00E93F4F"/>
    <w:rsid w:val="00EB44F7"/>
    <w:rsid w:val="00EC015C"/>
    <w:rsid w:val="00EC02CD"/>
    <w:rsid w:val="00EC4C37"/>
    <w:rsid w:val="00EC6BF1"/>
    <w:rsid w:val="00ED329E"/>
    <w:rsid w:val="00ED65FA"/>
    <w:rsid w:val="00EE2B0C"/>
    <w:rsid w:val="00EF6334"/>
    <w:rsid w:val="00F13A03"/>
    <w:rsid w:val="00F42F1F"/>
    <w:rsid w:val="00F53D26"/>
    <w:rsid w:val="00F541B2"/>
    <w:rsid w:val="00F6262A"/>
    <w:rsid w:val="00F65C84"/>
    <w:rsid w:val="00F82140"/>
    <w:rsid w:val="00F93220"/>
    <w:rsid w:val="00FA3D50"/>
    <w:rsid w:val="00FA4804"/>
    <w:rsid w:val="00FA7D05"/>
    <w:rsid w:val="00FC3E79"/>
    <w:rsid w:val="00FC485E"/>
    <w:rsid w:val="00FF1EEC"/>
    <w:rsid w:val="00FF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  <w:style w:type="table" w:styleId="Jasnecieniowanieakcent5">
    <w:name w:val="Light Shading Accent 5"/>
    <w:basedOn w:val="Standardowy"/>
    <w:uiPriority w:val="60"/>
    <w:rsid w:val="006A7CE0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  <w:style w:type="table" w:styleId="Jasnecieniowanieakcent5">
    <w:name w:val="Light Shading Accent 5"/>
    <w:basedOn w:val="Standardowy"/>
    <w:uiPriority w:val="60"/>
    <w:rsid w:val="006A7CE0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82D64-3715-4AB7-AECD-3196263DE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0</TotalTime>
  <Pages>2</Pages>
  <Words>205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Ovigo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Wyrażenie, suma, różnica, zapisywanie</cp:keywords>
  <cp:lastModifiedBy>Marcin Marek Kostera</cp:lastModifiedBy>
  <cp:revision>2</cp:revision>
  <cp:lastPrinted>2013-08-16T16:41:00Z</cp:lastPrinted>
  <dcterms:created xsi:type="dcterms:W3CDTF">2013-08-25T21:43:00Z</dcterms:created>
  <dcterms:modified xsi:type="dcterms:W3CDTF">2013-08-25T21:43:00Z</dcterms:modified>
</cp:coreProperties>
</file>